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774EF-E071-4D26-8CEE-E8577BA709B0}"/>
</file>

<file path=customXml/itemProps3.xml><?xml version="1.0" encoding="utf-8"?>
<ds:datastoreItem xmlns:ds="http://schemas.openxmlformats.org/officeDocument/2006/customXml" ds:itemID="{4DBEB238-279A-4CB5-AA1B-D1E657314FBF}"/>
</file>

<file path=customXml/itemProps4.xml><?xml version="1.0" encoding="utf-8"?>
<ds:datastoreItem xmlns:ds="http://schemas.openxmlformats.org/officeDocument/2006/customXml" ds:itemID="{E1923E15-3AB3-42E5-B09B-3059508EDF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